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2E7F" w14:textId="4B0E390E" w:rsidR="00B10EC2" w:rsidRPr="001C4EE6" w:rsidRDefault="00B10EC2" w:rsidP="00DD056B">
      <w:pPr>
        <w:spacing w:after="0"/>
        <w:jc w:val="right"/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</w:pP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d</w:t>
      </w:r>
      <w:r w:rsidRPr="001C4EE6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ot. zaświadczenia </w:t>
      </w: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nr 1</w:t>
      </w:r>
      <w:r w:rsidRPr="00B10EC2">
        <w:t xml:space="preserve">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B62658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pożyczki</w:t>
      </w:r>
    </w:p>
    <w:p w14:paraId="6DA37500" w14:textId="2A807ABA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………………………………….</w:t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 w:rsidRPr="007E3942">
        <w:rPr>
          <w:rFonts w:asciiTheme="majorHAnsi" w:hAnsiTheme="majorHAnsi" w:cstheme="majorHAnsi"/>
          <w:bCs/>
          <w:sz w:val="24"/>
          <w:lang w:val="pl-PL"/>
        </w:rPr>
        <w:t>………………….., dnia ……………….</w:t>
      </w:r>
    </w:p>
    <w:p w14:paraId="6729B4EE" w14:textId="15F47562" w:rsidR="007E3942" w:rsidRPr="007E3942" w:rsidRDefault="007E3942" w:rsidP="00C26D41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(imię, nazwisko)</w:t>
      </w:r>
    </w:p>
    <w:p w14:paraId="5BF7BEDF" w14:textId="77777777" w:rsidR="007E3942" w:rsidRPr="007E3942" w:rsidRDefault="007E3942" w:rsidP="00C26D41">
      <w:pPr>
        <w:spacing w:after="0"/>
        <w:rPr>
          <w:rFonts w:asciiTheme="majorHAnsi" w:hAnsiTheme="majorHAnsi" w:cstheme="majorHAnsi"/>
          <w:bCs/>
          <w:i/>
          <w:iCs/>
          <w:position w:val="6"/>
          <w:sz w:val="16"/>
          <w:szCs w:val="16"/>
          <w:lang w:val="pl-PL"/>
        </w:rPr>
      </w:pPr>
    </w:p>
    <w:p w14:paraId="727E2C80" w14:textId="360D1DC0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</w:t>
      </w:r>
    </w:p>
    <w:p w14:paraId="6FD4129F" w14:textId="6E137695" w:rsidR="007E3942" w:rsidRPr="007E3942" w:rsidRDefault="007E3942" w:rsidP="00C26D41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(adres)</w:t>
      </w:r>
    </w:p>
    <w:p w14:paraId="6809E09A" w14:textId="16318646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08CFEF98" w14:textId="096C5FB5" w:rsidR="007E3942" w:rsidRPr="007E3942" w:rsidRDefault="007E3942" w:rsidP="00C26D41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(pesel)</w:t>
      </w:r>
    </w:p>
    <w:p w14:paraId="407DB01D" w14:textId="52D7BBAC" w:rsidR="007E3942" w:rsidRDefault="007E3942" w:rsidP="00DD056B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Powiatowy Urząd Pracy</w:t>
      </w:r>
    </w:p>
    <w:p w14:paraId="31BEDF29" w14:textId="2F64D63D" w:rsidR="007E3942" w:rsidRDefault="007E3942" w:rsidP="00DD056B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w ………………….</w:t>
      </w:r>
    </w:p>
    <w:p w14:paraId="12789E17" w14:textId="77777777" w:rsidR="007E3942" w:rsidRDefault="007E3942" w:rsidP="00DD056B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2188E3CC" w14:textId="1FFB9B11" w:rsidR="00372E01" w:rsidRPr="00B20311" w:rsidRDefault="007E3942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 xml:space="preserve">Wniosek o wydanie </w:t>
      </w:r>
      <w:r w:rsidR="007842E1" w:rsidRPr="00B20311">
        <w:rPr>
          <w:rFonts w:asciiTheme="majorHAnsi" w:hAnsiTheme="majorHAnsi" w:cstheme="majorHAnsi"/>
          <w:b/>
          <w:sz w:val="24"/>
          <w:lang w:val="pl-PL"/>
        </w:rPr>
        <w:t>ZAŚWIADCZENI</w:t>
      </w:r>
      <w:r>
        <w:rPr>
          <w:rFonts w:asciiTheme="majorHAnsi" w:hAnsiTheme="majorHAnsi" w:cstheme="majorHAnsi"/>
          <w:b/>
          <w:sz w:val="24"/>
          <w:lang w:val="pl-PL"/>
        </w:rPr>
        <w:t>A</w:t>
      </w:r>
      <w:r w:rsidR="00B20311" w:rsidRPr="00B20311">
        <w:rPr>
          <w:rFonts w:asciiTheme="majorHAnsi" w:hAnsiTheme="majorHAnsi" w:cstheme="majorHAnsi"/>
          <w:b/>
          <w:sz w:val="24"/>
          <w:lang w:val="pl-PL"/>
        </w:rPr>
        <w:t xml:space="preserve"> </w:t>
      </w:r>
    </w:p>
    <w:p w14:paraId="194F3DE4" w14:textId="6E82EFDB" w:rsidR="00374588" w:rsidRDefault="00374588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  <w:r w:rsidRPr="00DD056B">
        <w:rPr>
          <w:rFonts w:asciiTheme="majorHAnsi" w:hAnsiTheme="majorHAnsi" w:cstheme="majorHAnsi"/>
          <w:lang w:val="pl-PL"/>
        </w:rPr>
        <w:t>[dotyczy osób bezrobotnych]</w:t>
      </w:r>
    </w:p>
    <w:p w14:paraId="0AE2A50F" w14:textId="77777777" w:rsidR="00DD056B" w:rsidRPr="00DD056B" w:rsidRDefault="00DD056B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</w:p>
    <w:p w14:paraId="2188C8C7" w14:textId="4557C615" w:rsidR="00372E01" w:rsidRPr="00B20311" w:rsidRDefault="007E3942" w:rsidP="00DD056B">
      <w:pPr>
        <w:spacing w:after="0"/>
        <w:jc w:val="both"/>
        <w:rPr>
          <w:rFonts w:asciiTheme="majorHAnsi" w:hAnsiTheme="majorHAnsi" w:cstheme="majorHAnsi"/>
          <w:lang w:val="pl-PL"/>
        </w:rPr>
      </w:pPr>
      <w:bookmarkStart w:id="0" w:name="_Hlk210684077"/>
      <w:r w:rsidRPr="007E3942">
        <w:rPr>
          <w:rFonts w:asciiTheme="majorHAnsi" w:hAnsiTheme="majorHAnsi" w:cstheme="majorHAnsi"/>
          <w:b/>
          <w:bCs/>
          <w:lang w:val="pl-PL"/>
        </w:rPr>
        <w:t xml:space="preserve">Wnioskuję o wydanie zaświadczenia </w:t>
      </w:r>
      <w:r w:rsidR="00366254">
        <w:rPr>
          <w:rFonts w:asciiTheme="majorHAnsi" w:hAnsiTheme="majorHAnsi" w:cstheme="majorHAnsi"/>
          <w:b/>
          <w:bCs/>
          <w:lang w:val="pl-PL"/>
        </w:rPr>
        <w:t xml:space="preserve">wg stanu </w:t>
      </w:r>
      <w:r w:rsidR="007842E1" w:rsidRPr="007E3942">
        <w:rPr>
          <w:rFonts w:asciiTheme="majorHAnsi" w:hAnsiTheme="majorHAnsi" w:cstheme="majorHAnsi"/>
          <w:b/>
          <w:bCs/>
          <w:lang w:val="pl-PL"/>
        </w:rPr>
        <w:t>na dzień</w:t>
      </w:r>
      <w:r w:rsidR="00A81EDB" w:rsidRPr="007E3942">
        <w:rPr>
          <w:rFonts w:asciiTheme="majorHAnsi" w:hAnsiTheme="majorHAnsi" w:cstheme="majorHAnsi"/>
          <w:b/>
          <w:bCs/>
          <w:lang w:val="pl-PL"/>
        </w:rPr>
        <w:t xml:space="preserve"> </w:t>
      </w:r>
      <w:r w:rsidR="00A064E1" w:rsidRPr="007E3942">
        <w:rPr>
          <w:rFonts w:asciiTheme="majorHAnsi" w:hAnsiTheme="majorHAnsi" w:cstheme="majorHAnsi"/>
          <w:b/>
          <w:bCs/>
          <w:lang w:val="pl-PL"/>
        </w:rPr>
        <w:t>……………………. r</w:t>
      </w:r>
      <w:r w:rsidR="00A064E1">
        <w:rPr>
          <w:rFonts w:asciiTheme="majorHAnsi" w:hAnsiTheme="majorHAnsi" w:cstheme="majorHAnsi"/>
          <w:lang w:val="pl-PL"/>
        </w:rPr>
        <w:t xml:space="preserve">. </w:t>
      </w:r>
      <w:bookmarkEnd w:id="0"/>
      <w:r w:rsidR="00A81EDB" w:rsidRPr="007E3942">
        <w:rPr>
          <w:rFonts w:asciiTheme="majorHAnsi" w:hAnsiTheme="majorHAnsi" w:cstheme="majorHAnsi"/>
          <w:i/>
          <w:iCs/>
          <w:sz w:val="16"/>
          <w:szCs w:val="16"/>
          <w:lang w:val="pl-PL"/>
        </w:rPr>
        <w:t xml:space="preserve">(wpisać datę </w:t>
      </w:r>
      <w:r w:rsidR="007842E1" w:rsidRPr="007E3942">
        <w:rPr>
          <w:rFonts w:asciiTheme="majorHAnsi" w:hAnsiTheme="majorHAnsi" w:cstheme="majorHAnsi"/>
          <w:i/>
          <w:iCs/>
          <w:sz w:val="16"/>
          <w:szCs w:val="16"/>
          <w:lang w:val="pl-PL"/>
        </w:rPr>
        <w:t xml:space="preserve">złożenia </w:t>
      </w:r>
      <w:r w:rsidRPr="007E3942">
        <w:rPr>
          <w:rFonts w:asciiTheme="majorHAnsi" w:hAnsiTheme="majorHAnsi" w:cstheme="majorHAnsi"/>
          <w:i/>
          <w:iCs/>
          <w:sz w:val="16"/>
          <w:szCs w:val="16"/>
          <w:lang w:val="pl-PL"/>
        </w:rPr>
        <w:t>pierwotnego wniosku o pożyczkę</w:t>
      </w:r>
      <w:r w:rsidR="007842E1" w:rsidRPr="007E3942">
        <w:rPr>
          <w:rFonts w:asciiTheme="majorHAnsi" w:hAnsiTheme="majorHAnsi" w:cstheme="majorHAnsi"/>
          <w:i/>
          <w:iCs/>
          <w:sz w:val="16"/>
          <w:szCs w:val="16"/>
          <w:lang w:val="pl-PL"/>
        </w:rPr>
        <w:t xml:space="preserve"> na podjęcie działalności gospodarczej</w:t>
      </w:r>
      <w:r w:rsidR="00A064E1" w:rsidRPr="007E3942">
        <w:rPr>
          <w:rFonts w:asciiTheme="majorHAnsi" w:hAnsiTheme="majorHAnsi" w:cstheme="majorHAnsi"/>
          <w:i/>
          <w:iCs/>
          <w:sz w:val="16"/>
          <w:szCs w:val="16"/>
          <w:lang w:val="pl-PL"/>
        </w:rPr>
        <w:t>, nie wniosku o umorzenie</w:t>
      </w:r>
      <w:r w:rsidR="00A81EDB" w:rsidRPr="007E3942">
        <w:rPr>
          <w:rFonts w:asciiTheme="majorHAnsi" w:hAnsiTheme="majorHAnsi" w:cstheme="majorHAnsi"/>
          <w:lang w:val="pl-PL"/>
        </w:rPr>
        <w:t>)</w:t>
      </w:r>
      <w:r>
        <w:rPr>
          <w:rFonts w:asciiTheme="majorHAnsi" w:hAnsiTheme="majorHAnsi" w:cstheme="majorHAnsi"/>
          <w:lang w:val="pl-PL"/>
        </w:rPr>
        <w:t xml:space="preserve"> w zakresie poniższych informacji:</w:t>
      </w:r>
    </w:p>
    <w:p w14:paraId="178B4D64" w14:textId="3851C6E6" w:rsidR="00372E01" w:rsidRPr="00A064E1" w:rsidRDefault="00366254" w:rsidP="00DD056B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że </w:t>
      </w:r>
      <w:r w:rsidR="00A064E1" w:rsidRPr="00A064E1">
        <w:rPr>
          <w:rFonts w:asciiTheme="majorHAnsi" w:hAnsiTheme="majorHAnsi" w:cstheme="majorHAnsi"/>
          <w:lang w:val="pl-PL"/>
        </w:rPr>
        <w:t>był</w:t>
      </w:r>
      <w:r>
        <w:rPr>
          <w:rFonts w:asciiTheme="majorHAnsi" w:hAnsiTheme="majorHAnsi" w:cstheme="majorHAnsi"/>
          <w:lang w:val="pl-PL"/>
        </w:rPr>
        <w:t>a</w:t>
      </w:r>
      <w:r w:rsidR="007E3942">
        <w:rPr>
          <w:rFonts w:asciiTheme="majorHAnsi" w:hAnsiTheme="majorHAnsi" w:cstheme="majorHAnsi"/>
          <w:lang w:val="pl-PL"/>
        </w:rPr>
        <w:t>m</w:t>
      </w:r>
      <w:r w:rsidR="00A064E1" w:rsidRPr="00A064E1">
        <w:rPr>
          <w:rFonts w:asciiTheme="majorHAnsi" w:hAnsiTheme="majorHAnsi" w:cstheme="majorHAnsi"/>
          <w:lang w:val="pl-PL"/>
        </w:rPr>
        <w:t>/</w:t>
      </w:r>
      <w:r>
        <w:rPr>
          <w:rFonts w:asciiTheme="majorHAnsi" w:hAnsiTheme="majorHAnsi" w:cstheme="majorHAnsi"/>
          <w:lang w:val="pl-PL"/>
        </w:rPr>
        <w:t>e</w:t>
      </w:r>
      <w:r w:rsidR="007E3942">
        <w:rPr>
          <w:rFonts w:asciiTheme="majorHAnsi" w:hAnsiTheme="majorHAnsi" w:cstheme="majorHAnsi"/>
          <w:lang w:val="pl-PL"/>
        </w:rPr>
        <w:t>m</w:t>
      </w:r>
      <w:r w:rsidR="00A064E1" w:rsidRPr="00A064E1">
        <w:rPr>
          <w:rFonts w:asciiTheme="majorHAnsi" w:hAnsiTheme="majorHAnsi" w:cstheme="majorHAnsi"/>
          <w:lang w:val="pl-PL"/>
        </w:rPr>
        <w:t xml:space="preserve"> </w:t>
      </w:r>
      <w:r>
        <w:rPr>
          <w:rFonts w:asciiTheme="majorHAnsi" w:hAnsiTheme="majorHAnsi" w:cstheme="majorHAnsi"/>
          <w:lang w:val="pl-PL"/>
        </w:rPr>
        <w:t>// nie byłam/em (</w:t>
      </w:r>
      <w:r w:rsidRPr="00DD056B">
        <w:rPr>
          <w:rFonts w:asciiTheme="majorHAnsi" w:hAnsiTheme="majorHAnsi" w:cstheme="majorHAnsi"/>
          <w:i/>
          <w:iCs/>
          <w:sz w:val="16"/>
          <w:szCs w:val="16"/>
          <w:lang w:val="pl-PL"/>
        </w:rPr>
        <w:t>niepotrzebne skreślić</w:t>
      </w:r>
      <w:r>
        <w:rPr>
          <w:rFonts w:asciiTheme="majorHAnsi" w:hAnsiTheme="majorHAnsi" w:cstheme="majorHAnsi"/>
          <w:lang w:val="pl-PL"/>
        </w:rPr>
        <w:t xml:space="preserve">) </w:t>
      </w:r>
      <w:r w:rsidR="00A064E1" w:rsidRPr="00A064E1">
        <w:rPr>
          <w:rFonts w:asciiTheme="majorHAnsi" w:hAnsiTheme="majorHAnsi" w:cstheme="majorHAnsi"/>
          <w:lang w:val="pl-PL"/>
        </w:rPr>
        <w:t>zarejestrowan</w:t>
      </w:r>
      <w:r>
        <w:rPr>
          <w:rFonts w:asciiTheme="majorHAnsi" w:hAnsiTheme="majorHAnsi" w:cstheme="majorHAnsi"/>
          <w:lang w:val="pl-PL"/>
        </w:rPr>
        <w:t>a</w:t>
      </w:r>
      <w:r w:rsidR="00A064E1" w:rsidRPr="00A064E1">
        <w:rPr>
          <w:rFonts w:asciiTheme="majorHAnsi" w:hAnsiTheme="majorHAnsi" w:cstheme="majorHAnsi"/>
          <w:lang w:val="pl-PL"/>
        </w:rPr>
        <w:t>/</w:t>
      </w:r>
      <w:r>
        <w:rPr>
          <w:rFonts w:asciiTheme="majorHAnsi" w:hAnsiTheme="majorHAnsi" w:cstheme="majorHAnsi"/>
          <w:lang w:val="pl-PL"/>
        </w:rPr>
        <w:t>y</w:t>
      </w:r>
      <w:r w:rsidR="00A064E1" w:rsidRPr="00A064E1">
        <w:rPr>
          <w:rFonts w:asciiTheme="majorHAnsi" w:hAnsiTheme="majorHAnsi" w:cstheme="majorHAnsi"/>
          <w:lang w:val="pl-PL"/>
        </w:rPr>
        <w:t xml:space="preserve"> jako osoba bezrobotna</w:t>
      </w:r>
      <w:r>
        <w:rPr>
          <w:rFonts w:asciiTheme="majorHAnsi" w:hAnsiTheme="majorHAnsi" w:cstheme="majorHAnsi"/>
          <w:lang w:val="pl-PL"/>
        </w:rPr>
        <w:t>,</w:t>
      </w:r>
    </w:p>
    <w:p w14:paraId="5624B9A9" w14:textId="790237FB" w:rsidR="00372E01" w:rsidRPr="00A064E1" w:rsidRDefault="002C7283" w:rsidP="00DD056B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że </w:t>
      </w:r>
      <w:r w:rsidR="00A064E1" w:rsidRPr="00A064E1">
        <w:rPr>
          <w:rFonts w:asciiTheme="majorHAnsi" w:hAnsiTheme="majorHAnsi" w:cstheme="majorHAnsi"/>
          <w:lang w:val="pl-PL"/>
        </w:rPr>
        <w:t xml:space="preserve">nie </w:t>
      </w:r>
      <w:r w:rsidR="00366254" w:rsidRPr="00A064E1">
        <w:rPr>
          <w:rFonts w:asciiTheme="majorHAnsi" w:hAnsiTheme="majorHAnsi" w:cstheme="majorHAnsi"/>
          <w:lang w:val="pl-PL"/>
        </w:rPr>
        <w:t>otrzymał</w:t>
      </w:r>
      <w:r w:rsidR="00366254">
        <w:rPr>
          <w:rFonts w:asciiTheme="majorHAnsi" w:hAnsiTheme="majorHAnsi" w:cstheme="majorHAnsi"/>
          <w:lang w:val="pl-PL"/>
        </w:rPr>
        <w:t>am</w:t>
      </w:r>
      <w:r w:rsidR="00A064E1" w:rsidRPr="00A064E1">
        <w:rPr>
          <w:rFonts w:asciiTheme="majorHAnsi" w:hAnsiTheme="majorHAnsi" w:cstheme="majorHAnsi"/>
          <w:lang w:val="pl-PL"/>
        </w:rPr>
        <w:t>/</w:t>
      </w:r>
      <w:r w:rsidR="00366254">
        <w:rPr>
          <w:rFonts w:asciiTheme="majorHAnsi" w:hAnsiTheme="majorHAnsi" w:cstheme="majorHAnsi"/>
          <w:lang w:val="pl-PL"/>
        </w:rPr>
        <w:t>e</w:t>
      </w:r>
      <w:r w:rsidR="00C5688C">
        <w:rPr>
          <w:rFonts w:asciiTheme="majorHAnsi" w:hAnsiTheme="majorHAnsi" w:cstheme="majorHAnsi"/>
          <w:lang w:val="pl-PL"/>
        </w:rPr>
        <w:t>m</w:t>
      </w:r>
      <w:r w:rsidR="00A064E1" w:rsidRPr="00A064E1">
        <w:rPr>
          <w:rFonts w:asciiTheme="majorHAnsi" w:hAnsiTheme="majorHAnsi" w:cstheme="majorHAnsi"/>
          <w:lang w:val="pl-PL"/>
        </w:rPr>
        <w:t xml:space="preserve"> bezzwrotnych środków Funduszu Pracy lub innych bezzwrotnych środków publicznych na podjęcie działalności gospodarczej lub rolniczej, założenie lub przystąpienie do spółdzielni socjalnej</w:t>
      </w:r>
    </w:p>
    <w:p w14:paraId="7F8D0DEE" w14:textId="6FE5BCAF" w:rsidR="00A064E1" w:rsidRPr="00A064E1" w:rsidRDefault="002C7283" w:rsidP="00DD056B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że </w:t>
      </w:r>
      <w:r w:rsidR="00A064E1" w:rsidRPr="00A064E1">
        <w:rPr>
          <w:rFonts w:asciiTheme="majorHAnsi" w:hAnsiTheme="majorHAnsi" w:cstheme="majorHAnsi"/>
          <w:lang w:val="pl-PL"/>
        </w:rPr>
        <w:t>w okresie 12 miesięcy bezpośrednio poprzedzających dzień wskazany powyżej:</w:t>
      </w:r>
    </w:p>
    <w:p w14:paraId="615C5B32" w14:textId="2C16D74E" w:rsidR="00A064E1" w:rsidRPr="00A064E1" w:rsidRDefault="00A064E1" w:rsidP="00DD056B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nie przerwał</w:t>
      </w:r>
      <w:r w:rsidR="00366254">
        <w:rPr>
          <w:rFonts w:asciiTheme="majorHAnsi" w:hAnsiTheme="majorHAnsi" w:cstheme="majorHAnsi"/>
          <w:lang w:val="pl-PL"/>
        </w:rPr>
        <w:t>a</w:t>
      </w:r>
      <w:r w:rsidR="00C5688C">
        <w:rPr>
          <w:rFonts w:asciiTheme="majorHAnsi" w:hAnsiTheme="majorHAnsi" w:cstheme="majorHAnsi"/>
          <w:lang w:val="pl-PL"/>
        </w:rPr>
        <w:t>m</w:t>
      </w:r>
      <w:r w:rsidRPr="00A064E1">
        <w:rPr>
          <w:rFonts w:asciiTheme="majorHAnsi" w:hAnsiTheme="majorHAnsi" w:cstheme="majorHAnsi"/>
          <w:lang w:val="pl-PL"/>
        </w:rPr>
        <w:t>/</w:t>
      </w:r>
      <w:r w:rsidR="00366254">
        <w:rPr>
          <w:rFonts w:asciiTheme="majorHAnsi" w:hAnsiTheme="majorHAnsi" w:cstheme="majorHAnsi"/>
          <w:lang w:val="pl-PL"/>
        </w:rPr>
        <w:t>e</w:t>
      </w:r>
      <w:r w:rsidR="00C5688C">
        <w:rPr>
          <w:rFonts w:asciiTheme="majorHAnsi" w:hAnsiTheme="majorHAnsi" w:cstheme="majorHAnsi"/>
          <w:lang w:val="pl-PL"/>
        </w:rPr>
        <w:t>m</w:t>
      </w:r>
      <w:r w:rsidRPr="00A064E1">
        <w:rPr>
          <w:rFonts w:asciiTheme="majorHAnsi" w:hAnsiTheme="majorHAnsi" w:cstheme="majorHAnsi"/>
          <w:lang w:val="pl-PL"/>
        </w:rPr>
        <w:t xml:space="preserve"> z własnej winy szkolenia, stażu, realizacji indywidualnego planu działania, udziału w działaniach w ramach Programu Aktywizacja i Integracja, o którym mowa w art. 62a ustawy, wykonywania prac społecznie użytecznych lub innej formy pomocy określonej w ustawie, </w:t>
      </w:r>
    </w:p>
    <w:p w14:paraId="345923D2" w14:textId="791B386D" w:rsidR="00A064E1" w:rsidRPr="00A064E1" w:rsidRDefault="00A064E1" w:rsidP="00DD056B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nie odmówił</w:t>
      </w:r>
      <w:r w:rsidR="00366254">
        <w:rPr>
          <w:rFonts w:asciiTheme="majorHAnsi" w:hAnsiTheme="majorHAnsi" w:cstheme="majorHAnsi"/>
          <w:lang w:val="pl-PL"/>
        </w:rPr>
        <w:t>a</w:t>
      </w:r>
      <w:r w:rsidR="00C5688C">
        <w:rPr>
          <w:rFonts w:asciiTheme="majorHAnsi" w:hAnsiTheme="majorHAnsi" w:cstheme="majorHAnsi"/>
          <w:lang w:val="pl-PL"/>
        </w:rPr>
        <w:t>m</w:t>
      </w:r>
      <w:r w:rsidRPr="00A064E1">
        <w:rPr>
          <w:rFonts w:asciiTheme="majorHAnsi" w:hAnsiTheme="majorHAnsi" w:cstheme="majorHAnsi"/>
          <w:lang w:val="pl-PL"/>
        </w:rPr>
        <w:t>/</w:t>
      </w:r>
      <w:r w:rsidR="00366254">
        <w:rPr>
          <w:rFonts w:asciiTheme="majorHAnsi" w:hAnsiTheme="majorHAnsi" w:cstheme="majorHAnsi"/>
          <w:lang w:val="pl-PL"/>
        </w:rPr>
        <w:t>e</w:t>
      </w:r>
      <w:r w:rsidR="00C5688C">
        <w:rPr>
          <w:rFonts w:asciiTheme="majorHAnsi" w:hAnsiTheme="majorHAnsi" w:cstheme="majorHAnsi"/>
          <w:lang w:val="pl-PL"/>
        </w:rPr>
        <w:t>m</w:t>
      </w:r>
      <w:r w:rsidRPr="00A064E1">
        <w:rPr>
          <w:rFonts w:asciiTheme="majorHAnsi" w:hAnsiTheme="majorHAnsi" w:cstheme="majorHAnsi"/>
          <w:lang w:val="pl-PL"/>
        </w:rPr>
        <w:t xml:space="preserve"> bez uzasadnionej przyczyny przyjęcia propozycji odpowiedniej pracy lub innej formy pomocy określonej w ustawie oraz udziału w działaniach w ramach Programu Aktywizacja i Integracja, o którym mowa w art. 62a ustawy,</w:t>
      </w:r>
    </w:p>
    <w:p w14:paraId="59F37B68" w14:textId="1EDDA382" w:rsidR="00372E01" w:rsidRDefault="00A064E1" w:rsidP="00C26D41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lang w:val="pl-PL"/>
        </w:rPr>
      </w:pPr>
      <w:r w:rsidRPr="00C5688C">
        <w:rPr>
          <w:rFonts w:asciiTheme="majorHAnsi" w:hAnsiTheme="majorHAnsi" w:cstheme="majorHAnsi"/>
          <w:lang w:val="pl-PL"/>
        </w:rPr>
        <w:t xml:space="preserve">po skierowaniu </w:t>
      </w:r>
      <w:r w:rsidR="00366254">
        <w:rPr>
          <w:rFonts w:asciiTheme="majorHAnsi" w:hAnsiTheme="majorHAnsi" w:cstheme="majorHAnsi"/>
          <w:lang w:val="pl-PL"/>
        </w:rPr>
        <w:t>podjęłam/</w:t>
      </w:r>
      <w:r w:rsidRPr="00C5688C">
        <w:rPr>
          <w:rFonts w:asciiTheme="majorHAnsi" w:hAnsiTheme="majorHAnsi" w:cstheme="majorHAnsi"/>
          <w:lang w:val="pl-PL"/>
        </w:rPr>
        <w:t>podjął</w:t>
      </w:r>
      <w:r w:rsidR="00C5688C" w:rsidRPr="00C5688C">
        <w:rPr>
          <w:rFonts w:asciiTheme="majorHAnsi" w:hAnsiTheme="majorHAnsi" w:cstheme="majorHAnsi"/>
          <w:lang w:val="pl-PL"/>
        </w:rPr>
        <w:t>em</w:t>
      </w:r>
      <w:r w:rsidR="00366254">
        <w:rPr>
          <w:rFonts w:asciiTheme="majorHAnsi" w:hAnsiTheme="majorHAnsi" w:cstheme="majorHAnsi"/>
          <w:lang w:val="pl-PL"/>
        </w:rPr>
        <w:t xml:space="preserve"> </w:t>
      </w:r>
      <w:r w:rsidRPr="00C5688C">
        <w:rPr>
          <w:rFonts w:asciiTheme="majorHAnsi" w:hAnsiTheme="majorHAnsi" w:cstheme="majorHAnsi"/>
          <w:lang w:val="pl-PL"/>
        </w:rPr>
        <w:t>szkolenie, przygotowanie zawodowe dorosłych, staż, prace społecznie użyteczne lub inną formę pomocy określoną w ustawie</w:t>
      </w:r>
      <w:r w:rsidR="00366254">
        <w:rPr>
          <w:rStyle w:val="Odwoanieprzypisudolnego"/>
          <w:rFonts w:asciiTheme="majorHAnsi" w:hAnsiTheme="majorHAnsi" w:cstheme="majorHAnsi"/>
          <w:lang w:val="pl-PL"/>
        </w:rPr>
        <w:footnoteReference w:id="1"/>
      </w:r>
      <w:r w:rsidRPr="00C5688C">
        <w:rPr>
          <w:rFonts w:asciiTheme="majorHAnsi" w:hAnsiTheme="majorHAnsi" w:cstheme="majorHAnsi"/>
          <w:lang w:val="pl-PL"/>
        </w:rPr>
        <w:t xml:space="preserve"> </w:t>
      </w:r>
      <w:r w:rsidR="00C5688C" w:rsidRPr="00C5688C">
        <w:rPr>
          <w:rFonts w:asciiTheme="majorHAnsi" w:hAnsiTheme="majorHAnsi" w:cstheme="majorHAnsi"/>
          <w:lang w:val="pl-PL"/>
        </w:rPr>
        <w:t xml:space="preserve">lub nie </w:t>
      </w:r>
      <w:r w:rsidR="00366254" w:rsidRPr="00C5688C">
        <w:rPr>
          <w:rFonts w:asciiTheme="majorHAnsi" w:hAnsiTheme="majorHAnsi" w:cstheme="majorHAnsi"/>
          <w:lang w:val="pl-PL"/>
        </w:rPr>
        <w:t>był</w:t>
      </w:r>
      <w:r w:rsidR="00366254">
        <w:rPr>
          <w:rFonts w:asciiTheme="majorHAnsi" w:hAnsiTheme="majorHAnsi" w:cstheme="majorHAnsi"/>
          <w:lang w:val="pl-PL"/>
        </w:rPr>
        <w:t>a</w:t>
      </w:r>
      <w:r w:rsidR="00366254" w:rsidRPr="00C5688C">
        <w:rPr>
          <w:rFonts w:asciiTheme="majorHAnsi" w:hAnsiTheme="majorHAnsi" w:cstheme="majorHAnsi"/>
          <w:lang w:val="pl-PL"/>
        </w:rPr>
        <w:t>m</w:t>
      </w:r>
      <w:r w:rsidR="00C5688C">
        <w:rPr>
          <w:rFonts w:asciiTheme="majorHAnsi" w:hAnsiTheme="majorHAnsi" w:cstheme="majorHAnsi"/>
          <w:lang w:val="pl-PL"/>
        </w:rPr>
        <w:t>/</w:t>
      </w:r>
      <w:r w:rsidR="00366254">
        <w:rPr>
          <w:rFonts w:asciiTheme="majorHAnsi" w:hAnsiTheme="majorHAnsi" w:cstheme="majorHAnsi"/>
          <w:lang w:val="pl-PL"/>
        </w:rPr>
        <w:t>e</w:t>
      </w:r>
      <w:r w:rsidR="00C5688C">
        <w:rPr>
          <w:rFonts w:asciiTheme="majorHAnsi" w:hAnsiTheme="majorHAnsi" w:cstheme="majorHAnsi"/>
          <w:lang w:val="pl-PL"/>
        </w:rPr>
        <w:t>m</w:t>
      </w:r>
      <w:r w:rsidR="00C5688C" w:rsidRPr="00C5688C">
        <w:rPr>
          <w:rFonts w:asciiTheme="majorHAnsi" w:hAnsiTheme="majorHAnsi" w:cstheme="majorHAnsi"/>
          <w:lang w:val="pl-PL"/>
        </w:rPr>
        <w:t xml:space="preserve"> skierowan</w:t>
      </w:r>
      <w:r w:rsidR="00366254">
        <w:rPr>
          <w:rFonts w:asciiTheme="majorHAnsi" w:hAnsiTheme="majorHAnsi" w:cstheme="majorHAnsi"/>
          <w:lang w:val="pl-PL"/>
        </w:rPr>
        <w:t>a</w:t>
      </w:r>
      <w:r w:rsidR="00C5688C" w:rsidRPr="00C5688C">
        <w:rPr>
          <w:rFonts w:asciiTheme="majorHAnsi" w:hAnsiTheme="majorHAnsi" w:cstheme="majorHAnsi"/>
          <w:lang w:val="pl-PL"/>
        </w:rPr>
        <w:t>/skierowan</w:t>
      </w:r>
      <w:r w:rsidR="00366254">
        <w:rPr>
          <w:rFonts w:asciiTheme="majorHAnsi" w:hAnsiTheme="majorHAnsi" w:cstheme="majorHAnsi"/>
          <w:lang w:val="pl-PL"/>
        </w:rPr>
        <w:t>y</w:t>
      </w:r>
      <w:r w:rsidR="00C5688C" w:rsidRPr="00C5688C">
        <w:rPr>
          <w:rFonts w:asciiTheme="majorHAnsi" w:hAnsiTheme="majorHAnsi" w:cstheme="majorHAnsi"/>
          <w:lang w:val="pl-PL"/>
        </w:rPr>
        <w:t xml:space="preserve"> na szkolenie, przygotowanie zawodowe dorosłych, staż, prace społecznie użyteczne lub inną formę pomocy określoną w ustawie</w:t>
      </w:r>
      <w:r w:rsidR="005E6F53">
        <w:rPr>
          <w:rFonts w:asciiTheme="majorHAnsi" w:hAnsiTheme="majorHAnsi" w:cstheme="majorHAnsi"/>
          <w:lang w:val="pl-PL"/>
        </w:rPr>
        <w:t xml:space="preserve"> </w:t>
      </w:r>
      <w:r w:rsidR="005E6F53" w:rsidRPr="00DD056B">
        <w:rPr>
          <w:rFonts w:asciiTheme="majorHAnsi" w:hAnsiTheme="majorHAnsi" w:cstheme="majorHAnsi"/>
          <w:vertAlign w:val="superscript"/>
          <w:lang w:val="pl-PL"/>
        </w:rPr>
        <w:t>1</w:t>
      </w:r>
      <w:r w:rsidR="00366254">
        <w:rPr>
          <w:rFonts w:asciiTheme="majorHAnsi" w:hAnsiTheme="majorHAnsi" w:cstheme="majorHAnsi"/>
          <w:lang w:val="pl-PL"/>
        </w:rPr>
        <w:t>.</w:t>
      </w:r>
      <w:r w:rsidR="00C5688C" w:rsidRPr="00C5688C">
        <w:rPr>
          <w:rFonts w:asciiTheme="majorHAnsi" w:hAnsiTheme="majorHAnsi" w:cstheme="majorHAnsi"/>
          <w:lang w:val="pl-PL"/>
        </w:rPr>
        <w:t xml:space="preserve"> </w:t>
      </w:r>
    </w:p>
    <w:p w14:paraId="75B8B120" w14:textId="77777777" w:rsidR="00BA327B" w:rsidRPr="00DD056B" w:rsidRDefault="00BA327B" w:rsidP="00DD056B">
      <w:pPr>
        <w:spacing w:after="0"/>
        <w:jc w:val="both"/>
        <w:rPr>
          <w:rFonts w:asciiTheme="majorHAnsi" w:hAnsiTheme="majorHAnsi" w:cstheme="majorHAnsi"/>
          <w:lang w:val="pl-PL"/>
        </w:rPr>
      </w:pPr>
    </w:p>
    <w:p w14:paraId="51549C31" w14:textId="1D042ECF" w:rsidR="002C7283" w:rsidRDefault="004E730E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Nadto w</w:t>
      </w:r>
      <w:r w:rsidRPr="004E730E">
        <w:rPr>
          <w:rFonts w:asciiTheme="majorHAnsi" w:hAnsiTheme="majorHAnsi" w:cstheme="majorHAnsi"/>
          <w:b/>
          <w:bCs/>
          <w:lang w:val="pl-PL"/>
        </w:rPr>
        <w:t xml:space="preserve">nioskuję o wydanie zaświadczenia wg stanu na dzień </w:t>
      </w:r>
      <w:r>
        <w:rPr>
          <w:rFonts w:asciiTheme="majorHAnsi" w:hAnsiTheme="majorHAnsi" w:cstheme="majorHAnsi"/>
          <w:b/>
          <w:bCs/>
          <w:lang w:val="pl-PL"/>
        </w:rPr>
        <w:t xml:space="preserve">jego sporządzenia </w:t>
      </w:r>
      <w:r w:rsidR="002C7283">
        <w:rPr>
          <w:rFonts w:asciiTheme="majorHAnsi" w:hAnsiTheme="majorHAnsi" w:cstheme="majorHAnsi"/>
          <w:lang w:val="pl-PL"/>
        </w:rPr>
        <w:t>o moim figurowaniu w ewidencji innych PUP po</w:t>
      </w:r>
      <w:r>
        <w:rPr>
          <w:rFonts w:asciiTheme="majorHAnsi" w:hAnsiTheme="majorHAnsi" w:cstheme="majorHAnsi"/>
          <w:lang w:val="pl-PL"/>
        </w:rPr>
        <w:t>cząwszy od dnia 0</w:t>
      </w:r>
      <w:r w:rsidR="002C7283">
        <w:rPr>
          <w:rFonts w:asciiTheme="majorHAnsi" w:hAnsiTheme="majorHAnsi" w:cstheme="majorHAnsi"/>
          <w:lang w:val="pl-PL"/>
        </w:rPr>
        <w:t>1.0</w:t>
      </w:r>
      <w:r>
        <w:rPr>
          <w:rFonts w:asciiTheme="majorHAnsi" w:hAnsiTheme="majorHAnsi" w:cstheme="majorHAnsi"/>
          <w:lang w:val="pl-PL"/>
        </w:rPr>
        <w:t>6</w:t>
      </w:r>
      <w:r w:rsidR="002C7283">
        <w:rPr>
          <w:rFonts w:asciiTheme="majorHAnsi" w:hAnsiTheme="majorHAnsi" w:cstheme="majorHAnsi"/>
          <w:lang w:val="pl-PL"/>
        </w:rPr>
        <w:t>.2004</w:t>
      </w:r>
      <w:r>
        <w:rPr>
          <w:rFonts w:asciiTheme="majorHAnsi" w:hAnsiTheme="majorHAnsi" w:cstheme="majorHAnsi"/>
          <w:lang w:val="pl-PL"/>
        </w:rPr>
        <w:t xml:space="preserve"> </w:t>
      </w:r>
      <w:r w:rsidR="002C7283">
        <w:rPr>
          <w:rFonts w:asciiTheme="majorHAnsi" w:hAnsiTheme="majorHAnsi" w:cstheme="majorHAnsi"/>
          <w:lang w:val="pl-PL"/>
        </w:rPr>
        <w:t>r.</w:t>
      </w:r>
      <w:r>
        <w:rPr>
          <w:rFonts w:asciiTheme="majorHAnsi" w:hAnsiTheme="majorHAnsi" w:cstheme="majorHAnsi"/>
          <w:lang w:val="pl-PL"/>
        </w:rPr>
        <w:t xml:space="preserve"> </w:t>
      </w:r>
      <w:r w:rsidR="002B1D4B">
        <w:rPr>
          <w:rFonts w:asciiTheme="majorHAnsi" w:hAnsiTheme="majorHAnsi" w:cstheme="majorHAnsi"/>
          <w:lang w:val="pl-PL"/>
        </w:rPr>
        <w:t>ze wskazaniem okresów oraz odpowiadających im PUP.</w:t>
      </w:r>
    </w:p>
    <w:p w14:paraId="34E13658" w14:textId="77777777" w:rsidR="002B1D4B" w:rsidRDefault="002B1D4B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</w:p>
    <w:p w14:paraId="1389F08C" w14:textId="77777777" w:rsidR="002B1D4B" w:rsidRDefault="002B1D4B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</w:p>
    <w:p w14:paraId="640BF33C" w14:textId="53E75AA3" w:rsidR="002B1D4B" w:rsidRDefault="002B1D4B" w:rsidP="00DD056B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………………………………………………….</w:t>
      </w:r>
    </w:p>
    <w:p w14:paraId="08D2EED9" w14:textId="0B071035" w:rsidR="002B1D4B" w:rsidRPr="00DD056B" w:rsidRDefault="002B1D4B" w:rsidP="00DD056B">
      <w:pPr>
        <w:pStyle w:val="Akapitzlist"/>
        <w:spacing w:after="0"/>
        <w:ind w:left="5103"/>
        <w:jc w:val="both"/>
        <w:rPr>
          <w:rFonts w:asciiTheme="majorHAnsi" w:hAnsiTheme="majorHAnsi" w:cstheme="majorHAnsi"/>
          <w:i/>
          <w:iCs/>
          <w:sz w:val="18"/>
          <w:szCs w:val="18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          </w:t>
      </w:r>
      <w:r w:rsidRPr="00DD056B">
        <w:rPr>
          <w:rFonts w:asciiTheme="majorHAnsi" w:hAnsiTheme="majorHAnsi" w:cstheme="majorHAnsi"/>
          <w:i/>
          <w:iCs/>
          <w:sz w:val="18"/>
          <w:szCs w:val="18"/>
          <w:lang w:val="pl-PL"/>
        </w:rPr>
        <w:t>podpis wnioskodawcy</w:t>
      </w:r>
    </w:p>
    <w:sectPr w:rsidR="002B1D4B" w:rsidRPr="00DD056B" w:rsidSect="00DD056B">
      <w:pgSz w:w="12240" w:h="15840"/>
      <w:pgMar w:top="1440" w:right="1800" w:bottom="709" w:left="180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05A02" w14:textId="77777777" w:rsidR="00C42953" w:rsidRDefault="00C42953" w:rsidP="00A064E1">
      <w:pPr>
        <w:spacing w:after="0" w:line="240" w:lineRule="auto"/>
      </w:pPr>
      <w:r>
        <w:separator/>
      </w:r>
    </w:p>
  </w:endnote>
  <w:endnote w:type="continuationSeparator" w:id="0">
    <w:p w14:paraId="267A42A7" w14:textId="77777777" w:rsidR="00C42953" w:rsidRDefault="00C42953" w:rsidP="00A0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E2684" w14:textId="77777777" w:rsidR="00C42953" w:rsidRDefault="00C42953" w:rsidP="00A064E1">
      <w:pPr>
        <w:spacing w:after="0" w:line="240" w:lineRule="auto"/>
      </w:pPr>
      <w:r>
        <w:separator/>
      </w:r>
    </w:p>
  </w:footnote>
  <w:footnote w:type="continuationSeparator" w:id="0">
    <w:p w14:paraId="1A96AA49" w14:textId="77777777" w:rsidR="00C42953" w:rsidRDefault="00C42953" w:rsidP="00A064E1">
      <w:pPr>
        <w:spacing w:after="0" w:line="240" w:lineRule="auto"/>
      </w:pPr>
      <w:r>
        <w:continuationSeparator/>
      </w:r>
    </w:p>
  </w:footnote>
  <w:footnote w:id="1">
    <w:p w14:paraId="17C14D29" w14:textId="3BFE63C3" w:rsidR="00366254" w:rsidRPr="00DD056B" w:rsidRDefault="00366254" w:rsidP="00DD056B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- </w:t>
      </w:r>
      <w:proofErr w:type="spellStart"/>
      <w:r w:rsidRPr="00DD056B">
        <w:rPr>
          <w:rFonts w:asciiTheme="majorHAnsi" w:hAnsiTheme="majorHAnsi" w:cstheme="majorHAnsi"/>
          <w:sz w:val="18"/>
          <w:szCs w:val="18"/>
        </w:rPr>
        <w:t>dotyczy</w:t>
      </w:r>
      <w:proofErr w:type="spellEnd"/>
      <w:r w:rsidRPr="00DD056B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DD056B">
        <w:rPr>
          <w:rFonts w:asciiTheme="majorHAnsi" w:hAnsiTheme="majorHAnsi" w:cstheme="majorHAnsi"/>
          <w:sz w:val="18"/>
          <w:szCs w:val="18"/>
        </w:rPr>
        <w:t>tak</w:t>
      </w:r>
      <w:proofErr w:type="spellEnd"/>
      <w:r w:rsidRPr="00DD056B">
        <w:rPr>
          <w:rFonts w:asciiTheme="majorHAnsi" w:hAnsiTheme="majorHAnsi" w:cstheme="majorHAnsi"/>
          <w:sz w:val="18"/>
          <w:szCs w:val="18"/>
        </w:rPr>
        <w:t xml:space="preserve"> </w:t>
      </w:r>
      <w:r w:rsidRPr="00DD056B">
        <w:rPr>
          <w:rFonts w:asciiTheme="majorHAnsi" w:hAnsiTheme="majorHAnsi" w:cstheme="majorHAnsi"/>
          <w:sz w:val="18"/>
          <w:szCs w:val="18"/>
          <w:lang w:val="pl-PL"/>
        </w:rPr>
        <w:t>u</w:t>
      </w:r>
      <w:r w:rsidRPr="00C54639">
        <w:rPr>
          <w:rFonts w:ascii="Calibri" w:hAnsi="Calibri" w:cs="Calibri"/>
          <w:sz w:val="18"/>
          <w:szCs w:val="18"/>
          <w:lang w:val="pl-PL"/>
        </w:rPr>
        <w:t>staw</w:t>
      </w:r>
      <w:r>
        <w:rPr>
          <w:rFonts w:ascii="Calibri" w:hAnsi="Calibri" w:cs="Calibri"/>
          <w:sz w:val="18"/>
          <w:szCs w:val="18"/>
          <w:lang w:val="pl-PL"/>
        </w:rPr>
        <w:t>y</w:t>
      </w:r>
      <w:r w:rsidRPr="00C54639">
        <w:rPr>
          <w:rFonts w:ascii="Calibri" w:hAnsi="Calibri" w:cs="Calibri"/>
          <w:sz w:val="18"/>
          <w:szCs w:val="18"/>
          <w:lang w:val="pl-PL"/>
        </w:rPr>
        <w:t xml:space="preserve"> z dnia 20 kwietnia 2004 r. o promocji zatrudnienia i instytucjach rynku pracy</w:t>
      </w:r>
      <w:r>
        <w:rPr>
          <w:rFonts w:ascii="Calibri" w:hAnsi="Calibri" w:cs="Calibri"/>
          <w:sz w:val="18"/>
          <w:szCs w:val="18"/>
          <w:lang w:val="pl-PL"/>
        </w:rPr>
        <w:t xml:space="preserve"> jak i ustawy z dnia </w:t>
      </w:r>
      <w:r w:rsidR="005E6F53">
        <w:rPr>
          <w:rFonts w:ascii="Calibri" w:hAnsi="Calibri" w:cs="Calibri"/>
          <w:sz w:val="18"/>
          <w:szCs w:val="18"/>
          <w:lang w:val="pl-PL"/>
        </w:rPr>
        <w:t xml:space="preserve">20 marca 2025 r. </w:t>
      </w:r>
      <w:r w:rsidR="005E6F53" w:rsidRPr="005E6F53">
        <w:rPr>
          <w:rFonts w:ascii="Calibri" w:hAnsi="Calibri" w:cs="Calibri"/>
          <w:sz w:val="18"/>
          <w:szCs w:val="18"/>
          <w:lang w:val="pl-PL"/>
        </w:rPr>
        <w:t xml:space="preserve">o rynku pracy i służbach zatrudnienia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B2041E"/>
    <w:multiLevelType w:val="hybridMultilevel"/>
    <w:tmpl w:val="50287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F4737"/>
    <w:multiLevelType w:val="hybridMultilevel"/>
    <w:tmpl w:val="8B80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24BDC"/>
    <w:multiLevelType w:val="hybridMultilevel"/>
    <w:tmpl w:val="1A92BF2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84605"/>
    <w:multiLevelType w:val="hybridMultilevel"/>
    <w:tmpl w:val="A9BE6960"/>
    <w:lvl w:ilvl="0" w:tplc="9924848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60969851">
    <w:abstractNumId w:val="8"/>
  </w:num>
  <w:num w:numId="2" w16cid:durableId="339700984">
    <w:abstractNumId w:val="6"/>
  </w:num>
  <w:num w:numId="3" w16cid:durableId="416708899">
    <w:abstractNumId w:val="5"/>
  </w:num>
  <w:num w:numId="4" w16cid:durableId="1115910378">
    <w:abstractNumId w:val="4"/>
  </w:num>
  <w:num w:numId="5" w16cid:durableId="369230754">
    <w:abstractNumId w:val="7"/>
  </w:num>
  <w:num w:numId="6" w16cid:durableId="598609921">
    <w:abstractNumId w:val="3"/>
  </w:num>
  <w:num w:numId="7" w16cid:durableId="1138500674">
    <w:abstractNumId w:val="2"/>
  </w:num>
  <w:num w:numId="8" w16cid:durableId="1646155982">
    <w:abstractNumId w:val="1"/>
  </w:num>
  <w:num w:numId="9" w16cid:durableId="1910261595">
    <w:abstractNumId w:val="0"/>
  </w:num>
  <w:num w:numId="10" w16cid:durableId="1368600170">
    <w:abstractNumId w:val="11"/>
  </w:num>
  <w:num w:numId="11" w16cid:durableId="1655602735">
    <w:abstractNumId w:val="9"/>
  </w:num>
  <w:num w:numId="12" w16cid:durableId="2073699634">
    <w:abstractNumId w:val="10"/>
  </w:num>
  <w:num w:numId="13" w16cid:durableId="5371641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5FD"/>
    <w:rsid w:val="00034616"/>
    <w:rsid w:val="0006063C"/>
    <w:rsid w:val="00107722"/>
    <w:rsid w:val="0015074B"/>
    <w:rsid w:val="001800FD"/>
    <w:rsid w:val="001A4D52"/>
    <w:rsid w:val="001F7A7E"/>
    <w:rsid w:val="0029639D"/>
    <w:rsid w:val="002B1D4B"/>
    <w:rsid w:val="002C7283"/>
    <w:rsid w:val="00326F90"/>
    <w:rsid w:val="00366254"/>
    <w:rsid w:val="00372E01"/>
    <w:rsid w:val="00374588"/>
    <w:rsid w:val="003D0CB7"/>
    <w:rsid w:val="00463E5A"/>
    <w:rsid w:val="004E730E"/>
    <w:rsid w:val="00513318"/>
    <w:rsid w:val="005E6F53"/>
    <w:rsid w:val="006E32BF"/>
    <w:rsid w:val="006F291A"/>
    <w:rsid w:val="007842E1"/>
    <w:rsid w:val="007E3942"/>
    <w:rsid w:val="009966A6"/>
    <w:rsid w:val="00A00937"/>
    <w:rsid w:val="00A064E1"/>
    <w:rsid w:val="00A81EDB"/>
    <w:rsid w:val="00AA1D8D"/>
    <w:rsid w:val="00B10EC2"/>
    <w:rsid w:val="00B20311"/>
    <w:rsid w:val="00B47730"/>
    <w:rsid w:val="00B62658"/>
    <w:rsid w:val="00B71FAE"/>
    <w:rsid w:val="00BA327B"/>
    <w:rsid w:val="00C26D41"/>
    <w:rsid w:val="00C42953"/>
    <w:rsid w:val="00C5688C"/>
    <w:rsid w:val="00CB0664"/>
    <w:rsid w:val="00D9106F"/>
    <w:rsid w:val="00DD056B"/>
    <w:rsid w:val="00E43F94"/>
    <w:rsid w:val="00EC6667"/>
    <w:rsid w:val="00F50B6E"/>
    <w:rsid w:val="00F80899"/>
    <w:rsid w:val="00FA7AD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1CE435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4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4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64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8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8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8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8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88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66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Wioletta Łopatka</cp:lastModifiedBy>
  <cp:revision>9</cp:revision>
  <cp:lastPrinted>2025-10-06T21:06:00Z</cp:lastPrinted>
  <dcterms:created xsi:type="dcterms:W3CDTF">2025-10-06T20:45:00Z</dcterms:created>
  <dcterms:modified xsi:type="dcterms:W3CDTF">2025-10-09T15:18:00Z</dcterms:modified>
  <cp:category/>
</cp:coreProperties>
</file>